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0.9.0 -->
  <w:body>
    <w:p>
      <w:pPr>
        <w:spacing w:before="0" w:after="20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CMS Unique ID Complaint Form</w:t>
      </w:r>
    </w:p>
    <w:p>
      <w:pPr>
        <w:spacing w:before="0" w:after="200"/>
        <w:rPr>
          <w:sz w:val="24"/>
          <w:szCs w:val="24"/>
        </w:rPr>
      </w:pPr>
      <w:r>
        <w:rPr>
          <w:sz w:val="24"/>
          <w:szCs w:val="24"/>
        </w:rPr>
        <w:t xml:space="preserve">SHIP and SMP team members who are assigned a CMS Unique ID can use their ID to talk to CMS Customer Service Representatives (CSRs) on a beneficiary’s behalf by calling the </w:t>
      </w:r>
      <w:r>
        <w:rPr>
          <w:sz w:val="24"/>
          <w:szCs w:val="24"/>
        </w:rPr>
        <w:t xml:space="preserve">designated </w:t>
      </w:r>
      <w:r>
        <w:rPr>
          <w:sz w:val="24"/>
          <w:szCs w:val="24"/>
        </w:rPr>
        <w:t xml:space="preserve">number for SHIPs and SMPs: 1-888-647-6701. </w:t>
      </w:r>
    </w:p>
    <w:p>
      <w:pPr>
        <w:spacing w:before="0" w:after="120"/>
        <w:rPr>
          <w:sz w:val="24"/>
          <w:szCs w:val="24"/>
        </w:rPr>
      </w:pPr>
      <w:r>
        <w:rPr>
          <w:sz w:val="24"/>
          <w:szCs w:val="24"/>
        </w:rPr>
        <w:t xml:space="preserve">This form </w:t>
      </w:r>
      <w:r>
        <w:rPr>
          <w:sz w:val="24"/>
          <w:szCs w:val="24"/>
        </w:rPr>
        <w:t xml:space="preserve">is </w:t>
      </w:r>
      <w:r>
        <w:rPr>
          <w:sz w:val="24"/>
          <w:szCs w:val="24"/>
        </w:rPr>
        <w:t>intended</w:t>
      </w:r>
      <w:r>
        <w:rPr>
          <w:sz w:val="24"/>
          <w:szCs w:val="24"/>
        </w:rPr>
        <w:t xml:space="preserve"> to help report </w:t>
      </w:r>
      <w:r>
        <w:rPr>
          <w:sz w:val="24"/>
          <w:szCs w:val="24"/>
        </w:rPr>
        <w:t>issues using your CMS Unique ID due to</w:t>
      </w:r>
      <w:r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CMS </w:t>
      </w:r>
      <w:r>
        <w:rPr>
          <w:sz w:val="24"/>
          <w:szCs w:val="24"/>
        </w:rPr>
        <w:t>CSR</w:t>
      </w:r>
      <w:r>
        <w:rPr>
          <w:sz w:val="24"/>
          <w:szCs w:val="24"/>
        </w:rPr>
        <w:t>’s</w:t>
      </w:r>
      <w:r>
        <w:rPr>
          <w:sz w:val="24"/>
          <w:szCs w:val="24"/>
        </w:rPr>
        <w:t xml:space="preserve"> lack of understanding </w:t>
      </w:r>
      <w:r>
        <w:rPr>
          <w:sz w:val="24"/>
          <w:szCs w:val="24"/>
        </w:rPr>
        <w:t>of the CMS Unique ID process. For example:</w:t>
      </w:r>
    </w:p>
    <w:p>
      <w:pPr>
        <w:numPr>
          <w:ilvl w:val="0"/>
          <w:numId w:val="1"/>
        </w:numPr>
        <w:pBdr>
          <w:left w:val="none" w:sz="0" w:space="7" w:color="auto"/>
        </w:pBdr>
        <w:spacing w:before="0" w:after="120"/>
        <w:ind w:left="720" w:right="0" w:hanging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The CSR</w:t>
      </w:r>
      <w:r>
        <w:rPr>
          <w:sz w:val="24"/>
          <w:szCs w:val="24"/>
        </w:rPr>
        <w:t xml:space="preserve"> couldn’t find your CMS Unique ID in their system. </w:t>
      </w:r>
    </w:p>
    <w:p>
      <w:pPr>
        <w:numPr>
          <w:ilvl w:val="0"/>
          <w:numId w:val="1"/>
        </w:numPr>
        <w:pBdr>
          <w:left w:val="none" w:sz="0" w:space="7" w:color="auto"/>
        </w:pBdr>
        <w:spacing w:after="120"/>
        <w:ind w:left="720" w:right="0" w:hanging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The</w:t>
      </w:r>
      <w:r>
        <w:rPr>
          <w:sz w:val="24"/>
          <w:szCs w:val="24"/>
        </w:rPr>
        <w:t xml:space="preserve"> CSR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was</w:t>
      </w:r>
      <w:r>
        <w:rPr>
          <w:sz w:val="24"/>
          <w:szCs w:val="24"/>
        </w:rPr>
        <w:t xml:space="preserve">n’t </w:t>
      </w:r>
      <w:r>
        <w:rPr>
          <w:sz w:val="24"/>
          <w:szCs w:val="24"/>
        </w:rPr>
        <w:t>familiar with the CMS Unique ID process.</w:t>
      </w:r>
    </w:p>
    <w:p>
      <w:pPr>
        <w:numPr>
          <w:ilvl w:val="0"/>
          <w:numId w:val="1"/>
        </w:numPr>
        <w:pBdr>
          <w:left w:val="none" w:sz="0" w:space="7" w:color="auto"/>
        </w:pBdr>
        <w:spacing w:after="200"/>
        <w:ind w:left="720" w:right="0" w:hanging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The CSR was unable to help with something we know they should be able to assist with.</w:t>
      </w:r>
    </w:p>
    <w:p>
      <w:pPr>
        <w:spacing w:before="0" w:after="200"/>
        <w:jc w:val="center"/>
        <w:rPr>
          <w:sz w:val="24"/>
          <w:szCs w:val="24"/>
        </w:rPr>
      </w:pPr>
      <w:r>
        <w:rPr>
          <w:sz w:val="24"/>
          <w:szCs w:val="24"/>
        </w:rPr>
        <w:t>******************************************</w:t>
      </w:r>
    </w:p>
    <w:p>
      <w:pPr>
        <w:spacing w:before="0" w:after="200"/>
        <w:rPr>
          <w:sz w:val="24"/>
          <w:szCs w:val="24"/>
        </w:rPr>
      </w:pPr>
      <w:r>
        <w:rPr>
          <w:b/>
          <w:bCs/>
          <w:sz w:val="24"/>
          <w:szCs w:val="24"/>
        </w:rPr>
        <w:t>To submit</w:t>
      </w:r>
      <w:r>
        <w:rPr>
          <w:b/>
          <w:bCs/>
          <w:sz w:val="24"/>
          <w:szCs w:val="24"/>
        </w:rPr>
        <w:t xml:space="preserve"> a complaint</w:t>
      </w:r>
      <w:r>
        <w:rPr>
          <w:b/>
          <w:bCs/>
          <w:sz w:val="24"/>
          <w:szCs w:val="24"/>
        </w:rPr>
        <w:t xml:space="preserve">, take the following steps: </w:t>
      </w:r>
    </w:p>
    <w:p>
      <w:pPr>
        <w:spacing w:before="0" w:after="200"/>
        <w:ind w:left="360"/>
        <w:rPr>
          <w:sz w:val="24"/>
          <w:szCs w:val="24"/>
        </w:rPr>
      </w:pPr>
      <w:r>
        <w:rPr>
          <w:b/>
          <w:bCs/>
          <w:sz w:val="24"/>
          <w:szCs w:val="24"/>
        </w:rPr>
        <w:t>Step 1: Complete the information below and provide it to your SHIP or SMP director or their designee.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Your</w:t>
      </w:r>
      <w:r>
        <w:rPr>
          <w:sz w:val="24"/>
          <w:szCs w:val="24"/>
        </w:rPr>
        <w:t xml:space="preserve"> director or </w:t>
      </w:r>
      <w:r>
        <w:rPr>
          <w:sz w:val="24"/>
          <w:szCs w:val="24"/>
        </w:rPr>
        <w:t xml:space="preserve">their </w:t>
      </w:r>
      <w:r>
        <w:rPr>
          <w:sz w:val="24"/>
          <w:szCs w:val="24"/>
        </w:rPr>
        <w:t xml:space="preserve">designee must </w:t>
      </w:r>
      <w:r>
        <w:rPr>
          <w:sz w:val="24"/>
          <w:szCs w:val="24"/>
        </w:rPr>
        <w:t xml:space="preserve">review all details of the situation and </w:t>
      </w:r>
      <w:r>
        <w:rPr>
          <w:sz w:val="24"/>
          <w:szCs w:val="24"/>
        </w:rPr>
        <w:t xml:space="preserve">confirm that </w:t>
      </w:r>
      <w:r>
        <w:rPr>
          <w:sz w:val="24"/>
          <w:szCs w:val="24"/>
        </w:rPr>
        <w:t>your</w:t>
      </w:r>
      <w:r>
        <w:rPr>
          <w:sz w:val="24"/>
          <w:szCs w:val="24"/>
        </w:rPr>
        <w:t xml:space="preserve"> CMS Unique ID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is active. </w:t>
      </w:r>
      <w:r>
        <w:rPr>
          <w:sz w:val="24"/>
          <w:szCs w:val="24"/>
        </w:rPr>
        <w:t>If your</w:t>
      </w:r>
      <w:r>
        <w:rPr>
          <w:sz w:val="24"/>
          <w:szCs w:val="24"/>
        </w:rPr>
        <w:t xml:space="preserve"> CMS Unique ID is no longer active, the problem is not with the</w:t>
      </w:r>
      <w:r>
        <w:rPr>
          <w:sz w:val="24"/>
          <w:szCs w:val="24"/>
        </w:rPr>
        <w:t xml:space="preserve"> CMS</w:t>
      </w:r>
      <w:r>
        <w:rPr>
          <w:sz w:val="24"/>
          <w:szCs w:val="24"/>
        </w:rPr>
        <w:t xml:space="preserve"> CSR </w:t>
      </w:r>
      <w:r>
        <w:rPr>
          <w:sz w:val="24"/>
          <w:szCs w:val="24"/>
        </w:rPr>
        <w:t xml:space="preserve">and </w:t>
      </w:r>
      <w:r>
        <w:rPr>
          <w:sz w:val="24"/>
          <w:szCs w:val="24"/>
        </w:rPr>
        <w:t>must instead be addressed within your SHIP or SMP program.</w:t>
      </w:r>
      <w:r>
        <w:rPr>
          <w:sz w:val="24"/>
          <w:szCs w:val="24"/>
        </w:rPr>
        <w:t xml:space="preserve">  </w:t>
      </w:r>
    </w:p>
    <w:p>
      <w:pPr>
        <w:spacing w:before="0" w:after="200"/>
        <w:ind w:left="360"/>
        <w:rPr>
          <w:sz w:val="24"/>
          <w:szCs w:val="24"/>
        </w:rPr>
      </w:pPr>
      <w:r>
        <w:rPr>
          <w:sz w:val="24"/>
          <w:szCs w:val="24"/>
        </w:rPr>
        <w:t>Information to include</w:t>
      </w:r>
      <w:r>
        <w:rPr>
          <w:sz w:val="24"/>
          <w:szCs w:val="24"/>
        </w:rPr>
        <w:t xml:space="preserve"> when submitting your complaint:</w:t>
      </w:r>
    </w:p>
    <w:p>
      <w:pPr>
        <w:numPr>
          <w:ilvl w:val="0"/>
          <w:numId w:val="2"/>
        </w:numPr>
        <w:pBdr>
          <w:left w:val="none" w:sz="0" w:space="7" w:color="auto"/>
        </w:pBdr>
        <w:spacing w:before="0"/>
        <w:ind w:left="720" w:right="0" w:hanging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Name of CMS Unique ID user:</w:t>
      </w:r>
      <w:r>
        <w:rPr>
          <w:sz w:val="24"/>
          <w:szCs w:val="24"/>
        </w:rPr>
        <w:t xml:space="preserve">  </w:t>
      </w:r>
    </w:p>
    <w:p>
      <w:pPr>
        <w:numPr>
          <w:ilvl w:val="0"/>
          <w:numId w:val="2"/>
        </w:numPr>
        <w:pBdr>
          <w:left w:val="none" w:sz="0" w:space="7" w:color="auto"/>
        </w:pBdr>
        <w:ind w:left="720" w:right="0" w:hanging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Users CMS Unique ID#: </w:t>
      </w:r>
    </w:p>
    <w:p>
      <w:pPr>
        <w:numPr>
          <w:ilvl w:val="0"/>
          <w:numId w:val="2"/>
        </w:numPr>
        <w:pBdr>
          <w:left w:val="none" w:sz="0" w:space="7" w:color="auto"/>
        </w:pBdr>
        <w:ind w:left="720" w:right="0" w:hanging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Date of call:</w:t>
      </w:r>
      <w:r>
        <w:rPr>
          <w:sz w:val="24"/>
          <w:szCs w:val="24"/>
        </w:rPr>
        <w:t xml:space="preserve">   </w:t>
      </w:r>
    </w:p>
    <w:p>
      <w:pPr>
        <w:numPr>
          <w:ilvl w:val="0"/>
          <w:numId w:val="2"/>
        </w:numPr>
        <w:pBdr>
          <w:left w:val="none" w:sz="0" w:space="7" w:color="auto"/>
        </w:pBdr>
        <w:ind w:left="720" w:right="0" w:hanging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Time of call: </w:t>
      </w:r>
    </w:p>
    <w:p>
      <w:pPr>
        <w:numPr>
          <w:ilvl w:val="0"/>
          <w:numId w:val="2"/>
        </w:numPr>
        <w:pBdr>
          <w:left w:val="none" w:sz="0" w:space="7" w:color="auto"/>
        </w:pBdr>
        <w:ind w:left="720" w:right="0" w:hanging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Phone number the CMS Unique ID user called from: </w:t>
      </w:r>
    </w:p>
    <w:p>
      <w:pPr>
        <w:numPr>
          <w:ilvl w:val="0"/>
          <w:numId w:val="2"/>
        </w:numPr>
        <w:pBdr>
          <w:left w:val="none" w:sz="0" w:space="7" w:color="auto"/>
        </w:pBdr>
        <w:ind w:left="720" w:right="0" w:hanging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State or time zone the CMS Unique ID user called from: </w:t>
      </w:r>
    </w:p>
    <w:p>
      <w:pPr>
        <w:numPr>
          <w:ilvl w:val="0"/>
          <w:numId w:val="2"/>
        </w:numPr>
        <w:pBdr>
          <w:left w:val="none" w:sz="0" w:space="7" w:color="auto"/>
        </w:pBdr>
        <w:ind w:left="720" w:right="0" w:hanging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Brief description of the issue:</w:t>
      </w:r>
    </w:p>
    <w:p>
      <w:pPr>
        <w:numPr>
          <w:ilvl w:val="0"/>
          <w:numId w:val="2"/>
        </w:numPr>
        <w:pBdr>
          <w:left w:val="none" w:sz="0" w:space="7" w:color="auto"/>
        </w:pBdr>
        <w:spacing w:after="200"/>
        <w:ind w:left="720" w:right="0" w:hanging="43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Name of director or designee who </w:t>
      </w:r>
      <w:r>
        <w:rPr>
          <w:sz w:val="24"/>
          <w:szCs w:val="24"/>
        </w:rPr>
        <w:t>approved submitting this issue</w:t>
      </w:r>
      <w:r>
        <w:rPr>
          <w:sz w:val="24"/>
          <w:szCs w:val="24"/>
        </w:rPr>
        <w:t xml:space="preserve"> as a complaint: </w:t>
      </w:r>
    </w:p>
    <w:p>
      <w:pPr>
        <w:spacing w:before="0" w:after="200"/>
        <w:ind w:left="36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Step 2: </w:t>
      </w:r>
      <w:r>
        <w:rPr>
          <w:b/>
          <w:bCs/>
          <w:sz w:val="24"/>
          <w:szCs w:val="24"/>
        </w:rPr>
        <w:t>Wait for your director or their designee to approve submission of the complaint</w:t>
      </w:r>
      <w:r>
        <w:rPr>
          <w:b/>
          <w:bCs/>
          <w:sz w:val="24"/>
          <w:szCs w:val="24"/>
        </w:rPr>
        <w:t>.</w:t>
      </w:r>
    </w:p>
    <w:p>
      <w:pPr>
        <w:spacing w:before="0" w:after="200"/>
        <w:ind w:left="360"/>
        <w:rPr>
          <w:sz w:val="24"/>
          <w:szCs w:val="24"/>
        </w:rPr>
      </w:pPr>
      <w:r>
        <w:rPr>
          <w:b/>
          <w:bCs/>
          <w:sz w:val="24"/>
          <w:szCs w:val="24"/>
        </w:rPr>
        <w:t>Step 3: S</w:t>
      </w:r>
      <w:r>
        <w:rPr>
          <w:b/>
          <w:bCs/>
          <w:sz w:val="24"/>
          <w:szCs w:val="24"/>
        </w:rPr>
        <w:t xml:space="preserve">end </w:t>
      </w:r>
      <w:r>
        <w:rPr>
          <w:b/>
          <w:bCs/>
          <w:sz w:val="24"/>
          <w:szCs w:val="24"/>
        </w:rPr>
        <w:t xml:space="preserve">the </w:t>
      </w:r>
      <w:r>
        <w:rPr>
          <w:b/>
          <w:bCs/>
          <w:sz w:val="24"/>
          <w:szCs w:val="24"/>
        </w:rPr>
        <w:t>information</w:t>
      </w:r>
      <w:r>
        <w:rPr>
          <w:b/>
          <w:bCs/>
          <w:sz w:val="24"/>
          <w:szCs w:val="24"/>
        </w:rPr>
        <w:t xml:space="preserve"> above in an email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to: </w:t>
      </w:r>
      <w:hyperlink r:id="rId4" w:history="1">
        <w:r>
          <w:rPr>
            <w:b/>
            <w:bCs/>
            <w:color w:val="0000FF"/>
            <w:sz w:val="24"/>
            <w:szCs w:val="24"/>
            <w:u w:val="single" w:color="0000FF"/>
          </w:rPr>
          <w:t>OHIC@acl.hhs.gov</w:t>
        </w:r>
      </w:hyperlink>
      <w:r>
        <w:rPr>
          <w:b/>
          <w:bCs/>
          <w:sz w:val="24"/>
          <w:szCs w:val="24"/>
        </w:rPr>
        <w:t xml:space="preserve">. </w:t>
      </w:r>
      <w:r>
        <w:t xml:space="preserve"> </w:t>
      </w:r>
      <w:r>
        <w:rPr>
          <w:sz w:val="24"/>
          <w:szCs w:val="24"/>
        </w:rPr>
        <w:t xml:space="preserve">You can </w:t>
      </w:r>
      <w:r>
        <w:rPr>
          <w:sz w:val="24"/>
          <w:szCs w:val="24"/>
        </w:rPr>
        <w:t>complete and attach</w:t>
      </w:r>
      <w:r>
        <w:rPr>
          <w:sz w:val="24"/>
          <w:szCs w:val="24"/>
        </w:rPr>
        <w:t xml:space="preserve"> this form</w:t>
      </w:r>
      <w:r>
        <w:rPr>
          <w:sz w:val="24"/>
          <w:szCs w:val="24"/>
        </w:rPr>
        <w:t>,</w:t>
      </w:r>
      <w:r>
        <w:rPr>
          <w:sz w:val="24"/>
          <w:szCs w:val="24"/>
        </w:rPr>
        <w:t xml:space="preserve"> or you can provide </w:t>
      </w:r>
      <w:r>
        <w:rPr>
          <w:sz w:val="24"/>
          <w:szCs w:val="24"/>
        </w:rPr>
        <w:t>the information</w:t>
      </w:r>
      <w:r>
        <w:rPr>
          <w:sz w:val="24"/>
          <w:szCs w:val="24"/>
        </w:rPr>
        <w:t xml:space="preserve"> in the body of </w:t>
      </w:r>
      <w:r>
        <w:rPr>
          <w:sz w:val="24"/>
          <w:szCs w:val="24"/>
        </w:rPr>
        <w:t>your</w:t>
      </w:r>
      <w:r>
        <w:rPr>
          <w:sz w:val="24"/>
          <w:szCs w:val="24"/>
        </w:rPr>
        <w:t xml:space="preserve"> email</w:t>
      </w:r>
      <w:r>
        <w:rPr>
          <w:sz w:val="24"/>
          <w:szCs w:val="24"/>
        </w:rPr>
        <w:t xml:space="preserve"> instead</w:t>
      </w:r>
      <w:r>
        <w:rPr>
          <w:sz w:val="24"/>
          <w:szCs w:val="24"/>
        </w:rPr>
        <w:t>.</w:t>
      </w:r>
    </w:p>
    <w:sectPr>
      <w:type w:val="nextPage"/>
      <w:pgSz w:w="12240" w:h="15840"/>
      <w:pgMar w:top="1440" w:right="1440" w:bottom="1440" w:left="144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line="276" w:lineRule="auto"/>
    </w:pPr>
    <w:rPr>
      <w:rFonts w:ascii="Calibri" w:eastAsia="Calibri" w:hAnsi="Calibri" w:cs="Calibri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mailto:OHIC@acl.hhs.gov" TargetMode="Externa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